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EMSI-CONTEXT.MODE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ACTUAL</w:t>
            </w:r>
          </w:p>
        </w:tc>
        <w:tc>
          <w:tcPr>
            <w:tcW w:type="dxa" w:w="2160"/>
          </w:tcPr>
          <w:p>
            <w:r>
              <w:t>Réel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EXCERCS</w:t>
            </w:r>
          </w:p>
        </w:tc>
        <w:tc>
          <w:tcPr>
            <w:tcW w:type="dxa" w:w="2160"/>
          </w:tcPr>
          <w:p>
            <w:r>
              <w:t>Exercice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SYSTEM</w:t>
            </w:r>
          </w:p>
        </w:tc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>
              <w:t xml:space="preserve">Test technique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8CBA69-D315-4729-882B-8E10EC4D6FCC}"/>
</file>

<file path=customXml/itemProps3.xml><?xml version="1.0" encoding="utf-8"?>
<ds:datastoreItem xmlns:ds="http://schemas.openxmlformats.org/officeDocument/2006/customXml" ds:itemID="{F723C1AF-7CB6-4AD3-B437-7C22D3FB3454}"/>
</file>

<file path=customXml/itemProps4.xml><?xml version="1.0" encoding="utf-8"?>
<ds:datastoreItem xmlns:ds="http://schemas.openxmlformats.org/officeDocument/2006/customXml" ds:itemID="{41712CDF-ED9F-4EA1-8569-785A0D749E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